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8616130" name="a02575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7641774" name="a0257570-b561-11f0-ac7b-39367eb006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4414929" name="a75f6f3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4318001" name="a75f6f30-b561-11f0-ac7b-39367eb006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EPS </w:t>
            </w:r>
          </w:p>
          <w:p>
            <w:pPr>
              <w:spacing w:before="0" w:after="0"/>
            </w:pPr>
            <w:r>
              <w:t>Bodendämmung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8799401" name="bb1499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5521442" name="bb1499b0-b561-11f0-ac7b-39367eb006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21703531" name="c10a058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1696839" name="c10a0580-b561-11f0-ac7b-39367eb006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3079358" name="d8f0a4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337262" name="d8f0a4b0-b561-11f0-ac7b-39367eb006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3408765" name="ddbb251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5922662" name="ddbb2510-b561-11f0-ac7b-39367eb006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